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7DB" w:rsidRPr="00652825" w:rsidRDefault="00AA17DB" w:rsidP="00573FD3">
      <w:pPr>
        <w:pStyle w:val="Tytu"/>
        <w:tabs>
          <w:tab w:val="left" w:pos="851"/>
        </w:tabs>
        <w:spacing w:line="360" w:lineRule="auto"/>
        <w:rPr>
          <w:b/>
          <w:bCs/>
          <w:color w:val="215868"/>
          <w:sz w:val="36"/>
          <w:szCs w:val="36"/>
        </w:rPr>
      </w:pPr>
      <w:r w:rsidRPr="00652825">
        <w:rPr>
          <w:b/>
          <w:bCs/>
          <w:color w:val="215868"/>
          <w:sz w:val="36"/>
          <w:szCs w:val="36"/>
        </w:rPr>
        <w:t>Zadanie</w:t>
      </w:r>
    </w:p>
    <w:p w:rsidR="00AA17DB" w:rsidRPr="00652825" w:rsidRDefault="00AA17DB" w:rsidP="00C123B1">
      <w:pPr>
        <w:rPr>
          <w:rFonts w:ascii="Cambria" w:hAnsi="Cambria" w:cs="Cambria"/>
          <w:lang w:eastAsia="pl-PL"/>
        </w:rPr>
      </w:pPr>
    </w:p>
    <w:p w:rsidR="00AA17DB" w:rsidRPr="00652825" w:rsidRDefault="00AA17DB" w:rsidP="008E63C6">
      <w:pPr>
        <w:numPr>
          <w:ilvl w:val="0"/>
          <w:numId w:val="28"/>
        </w:numP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 w:rsidRPr="00652825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Do każdego przykładu zapisz odpowiednie równania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:</w:t>
      </w:r>
    </w:p>
    <w:p w:rsidR="00AA17DB" w:rsidRPr="00CB6A6A" w:rsidRDefault="00AA17DB" w:rsidP="008E63C6">
      <w:pPr>
        <w:numPr>
          <w:ilvl w:val="1"/>
          <w:numId w:val="29"/>
        </w:numPr>
        <w:tabs>
          <w:tab w:val="left" w:pos="1560"/>
        </w:tabs>
        <w:ind w:left="1560" w:hanging="567"/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CB6A6A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Iloraz liczby </w:t>
      </w:r>
      <w:r w:rsidRPr="007406D8">
        <w:rPr>
          <w:rFonts w:ascii="Cambria" w:eastAsia="Times New Roman" w:hAnsi="Cambria" w:cs="Cambria"/>
          <w:b/>
          <w:bCs/>
          <w:noProof/>
          <w:color w:val="3366FF"/>
          <w:kern w:val="28"/>
          <w:sz w:val="32"/>
          <w:szCs w:val="32"/>
          <w:lang w:eastAsia="pl-PL"/>
        </w:rPr>
        <w:t>x</w:t>
      </w:r>
      <w:r w:rsidRPr="00CB6A6A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 i liczby 7 równa się -21</w:t>
      </w:r>
    </w:p>
    <w:p w:rsidR="00AA17DB" w:rsidRPr="00CB6A6A" w:rsidRDefault="00AA17DB" w:rsidP="008E63C6">
      <w:pPr>
        <w:numPr>
          <w:ilvl w:val="1"/>
          <w:numId w:val="29"/>
        </w:numPr>
        <w:tabs>
          <w:tab w:val="left" w:pos="1560"/>
        </w:tabs>
        <w:ind w:left="1560" w:hanging="567"/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S</w:t>
      </w:r>
      <w:r w:rsidRPr="00CB6A6A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uma liczby 4 i </w:t>
      </w:r>
      <w:r w:rsidRPr="007406D8">
        <w:rPr>
          <w:rFonts w:ascii="Cambria" w:eastAsia="Times New Roman" w:hAnsi="Cambria" w:cs="Cambria"/>
          <w:b/>
          <w:bCs/>
          <w:noProof/>
          <w:color w:val="3366FF"/>
          <w:kern w:val="28"/>
          <w:sz w:val="32"/>
          <w:szCs w:val="32"/>
          <w:lang w:eastAsia="pl-PL"/>
        </w:rPr>
        <w:t>x</w:t>
      </w:r>
      <w:r w:rsidRPr="00CB6A6A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 równa się różnicy liczby </w:t>
      </w:r>
      <w:r w:rsidRPr="007406D8">
        <w:rPr>
          <w:rFonts w:ascii="Cambria" w:eastAsia="Times New Roman" w:hAnsi="Cambria" w:cs="Cambria"/>
          <w:b/>
          <w:bCs/>
          <w:noProof/>
          <w:color w:val="3366FF"/>
          <w:kern w:val="28"/>
          <w:sz w:val="32"/>
          <w:szCs w:val="32"/>
          <w:lang w:eastAsia="pl-PL"/>
        </w:rPr>
        <w:t>x</w:t>
      </w:r>
      <w:r w:rsidRPr="00CB6A6A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 i 5</w:t>
      </w:r>
    </w:p>
    <w:p w:rsidR="00AA17DB" w:rsidRDefault="00AA17DB" w:rsidP="008E63C6">
      <w:pPr>
        <w:numPr>
          <w:ilvl w:val="1"/>
          <w:numId w:val="29"/>
        </w:numPr>
        <w:tabs>
          <w:tab w:val="left" w:pos="1560"/>
        </w:tabs>
        <w:ind w:left="1560" w:hanging="567"/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P</w:t>
      </w:r>
      <w:r w:rsidRPr="00CB6A6A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odwojona liczba </w:t>
      </w:r>
      <w:r w:rsidRPr="007406D8">
        <w:rPr>
          <w:rFonts w:ascii="Cambria" w:eastAsia="Times New Roman" w:hAnsi="Cambria" w:cs="Cambria"/>
          <w:b/>
          <w:bCs/>
          <w:noProof/>
          <w:color w:val="3366FF"/>
          <w:kern w:val="28"/>
          <w:sz w:val="32"/>
          <w:szCs w:val="32"/>
          <w:lang w:eastAsia="pl-PL"/>
        </w:rPr>
        <w:t>p</w:t>
      </w:r>
      <w:r w:rsidRPr="00CB6A6A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 równa się różnicy liczby</w:t>
      </w:r>
      <w:r w:rsidRPr="007406D8">
        <w:rPr>
          <w:rFonts w:ascii="Cambria" w:eastAsia="Times New Roman" w:hAnsi="Cambria" w:cs="Cambria"/>
          <w:b/>
          <w:bCs/>
          <w:noProof/>
          <w:color w:val="3366FF"/>
          <w:kern w:val="28"/>
          <w:sz w:val="32"/>
          <w:szCs w:val="32"/>
          <w:lang w:eastAsia="pl-PL"/>
        </w:rPr>
        <w:t xml:space="preserve"> p</w:t>
      </w:r>
      <w:r w:rsidRPr="00CB6A6A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 i 4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.</w:t>
      </w:r>
    </w:p>
    <w:p w:rsidR="00AA17DB" w:rsidRPr="00652825" w:rsidRDefault="00AA17DB" w:rsidP="007646BC">
      <w:pP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AA17DB" w:rsidRPr="00652825" w:rsidRDefault="00AA17DB" w:rsidP="008E63C6">
      <w:pPr>
        <w:numPr>
          <w:ilvl w:val="0"/>
          <w:numId w:val="28"/>
        </w:numP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652825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Pole każdej z poniższych figur równa się 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4</w:t>
      </w:r>
      <w:r w:rsidRPr="00652825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0 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c</w:t>
      </w:r>
      <w:r w:rsidRPr="00652825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m</w:t>
      </w:r>
      <w:r w:rsidRPr="00652825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vertAlign w:val="superscript"/>
          <w:lang w:eastAsia="pl-PL"/>
        </w:rPr>
        <w:t>2</w:t>
      </w:r>
      <w:r w:rsidRPr="00652825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. </w:t>
      </w:r>
      <w: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br/>
      </w:r>
      <w:r w:rsidRPr="007406D8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Zapisz do poniższych rysunków odpowiednie równanie</w:t>
      </w:r>
      <w:r w:rsidRPr="00652825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.</w:t>
      </w:r>
    </w:p>
    <w:p w:rsidR="00AA17DB" w:rsidRPr="007646BC" w:rsidRDefault="005C4190" w:rsidP="007646BC">
      <w:pPr>
        <w:tabs>
          <w:tab w:val="left" w:pos="3630"/>
          <w:tab w:val="left" w:pos="6490"/>
        </w:tabs>
        <w:ind w:firstLine="770"/>
        <w:rPr>
          <w:rFonts w:ascii="Cambria" w:hAnsi="Cambria" w:cs="Cambria"/>
          <w:noProof/>
          <w:color w:val="FF0000"/>
          <w:sz w:val="28"/>
          <w:szCs w:val="28"/>
          <w:lang w:eastAsia="pl-PL"/>
        </w:rPr>
      </w:pPr>
      <w:r>
        <w:rPr>
          <w:noProof/>
          <w:lang w:eastAsia="pl-PL"/>
        </w:rPr>
        <w:pict>
          <v:group id="_x0000_s1031" style="position:absolute;left:0;text-align:left;margin-left:330pt;margin-top:1.5pt;width:126.5pt;height:153.55pt;z-index:3" coordorigin="7734,6033" coordsize="2530,3071">
            <v:group id="_x0000_s1032" style="position:absolute;left:7734;top:6033;width:2530;height:3071" coordorigin="7734,5853" coordsize="2530,3071"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_x0000_s1033" type="#_x0000_t4" style="position:absolute;left:7734;top:6393;width:2530;height:2531" fillcolor="#6f6" strokecolor="#0c0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4" type="#_x0000_t202" style="position:absolute;left:8724;top:5853;width:550;height:540" stroked="f">
                <v:textbox style="mso-next-textbox:#_x0000_s1034">
                  <w:txbxContent>
                    <w:p w:rsidR="00AA17DB" w:rsidRPr="00366C37" w:rsidRDefault="00AA17DB" w:rsidP="00FE0AA4">
                      <w:pPr>
                        <w:jc w:val="center"/>
                        <w:rPr>
                          <w:color w:val="008000"/>
                          <w:sz w:val="28"/>
                          <w:szCs w:val="28"/>
                        </w:rPr>
                      </w:pPr>
                      <w:r>
                        <w:rPr>
                          <w:color w:val="008000"/>
                          <w:sz w:val="28"/>
                          <w:szCs w:val="28"/>
                        </w:rPr>
                        <w:t>s</w:t>
                      </w:r>
                    </w:p>
                  </w:txbxContent>
                </v:textbox>
              </v:shape>
              <v:shape id="_x0000_s1035" style="position:absolute;left:8985;top:6420;width:15;height:2490;mso-position-horizontal:absolute;mso-position-vertical:absolute" coordsize="15,2490" path="m15,l,2490e" filled="f" strokecolor="green" strokeweight="1.5pt">
                <v:path arrowok="t"/>
              </v:shape>
              <v:shapetype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_x0000_s1036" type="#_x0000_t86" style="position:absolute;left:8319;top:5628;width:1360;height:2530;rotation:270" strokecolor="#6f6">
                <v:stroke dashstyle="dash"/>
              </v:shape>
            </v:group>
            <v:line id="_x0000_s1037" style="position:absolute" from="7734,7833" to="10264,7833" strokecolor="green" strokeweight="1.5pt"/>
          </v:group>
        </w:pict>
      </w:r>
      <w:r>
        <w:rPr>
          <w:noProof/>
          <w:lang w:eastAsia="pl-PL"/>
        </w:rPr>
        <w:pict>
          <v:group id="_x0000_s1038" style="position:absolute;left:0;text-align:left;margin-left:165pt;margin-top:10.5pt;width:148.5pt;height:135pt;z-index:2" coordorigin="4104,6213" coordsize="2970,2700">
            <v:shapetype id="_x0000_t8" coordsize="21600,21600" o:spt="8" adj="5400" path="m,l@0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3,10800;10800,21600;@2,10800;10800,0" textboxrect="1800,1800,19800,19800;4500,4500,17100,17100;7200,7200,14400,14400"/>
              <v:handles>
                <v:h position="#0,bottomRight" xrange="0,10800"/>
              </v:handles>
            </v:shapetype>
            <v:shape id="_x0000_s1039" type="#_x0000_t8" style="position:absolute;left:4104;top:6753;width:2970;height:1620" adj="5949" fillcolor="#6f6" strokecolor="#0c0"/>
            <v:line id="_x0000_s1040" style="position:absolute" from="5094,6753" to="5094,8373" strokecolor="green" strokeweight="1.5pt"/>
            <v:shape id="_x0000_s1041" type="#_x0000_t202" style="position:absolute;left:4984;top:7293;width:1440;height:540" filled="f" stroked="f">
              <v:textbox style="mso-next-textbox:#_x0000_s1041">
                <w:txbxContent>
                  <w:p w:rsidR="00AA17DB" w:rsidRPr="00366C37" w:rsidRDefault="00AA17DB">
                    <w:pPr>
                      <w:rPr>
                        <w:color w:val="008000"/>
                        <w:sz w:val="28"/>
                        <w:szCs w:val="28"/>
                      </w:rPr>
                    </w:pPr>
                    <w:r w:rsidRPr="00366C37">
                      <w:rPr>
                        <w:color w:val="008000"/>
                        <w:sz w:val="28"/>
                        <w:szCs w:val="28"/>
                      </w:rPr>
                      <w:t>4 dm</w:t>
                    </w:r>
                  </w:p>
                </w:txbxContent>
              </v:textbox>
            </v:shape>
            <v:shape id="_x0000_s1042" type="#_x0000_t202" style="position:absolute;left:5094;top:8373;width:880;height:540" filled="f" stroked="f">
              <v:textbox style="mso-next-textbox:#_x0000_s1042">
                <w:txbxContent>
                  <w:p w:rsidR="00AA17DB" w:rsidRPr="00366C37" w:rsidRDefault="00AA17DB" w:rsidP="007406D8">
                    <w:pPr>
                      <w:rPr>
                        <w:color w:val="008000"/>
                        <w:sz w:val="28"/>
                        <w:szCs w:val="28"/>
                      </w:rPr>
                    </w:pPr>
                    <w:r>
                      <w:rPr>
                        <w:color w:val="008000"/>
                        <w:sz w:val="28"/>
                        <w:szCs w:val="28"/>
                      </w:rPr>
                      <w:t>3</w:t>
                    </w:r>
                    <w:r w:rsidRPr="00366C37">
                      <w:rPr>
                        <w:color w:val="008000"/>
                        <w:sz w:val="28"/>
                        <w:szCs w:val="28"/>
                      </w:rPr>
                      <w:t xml:space="preserve"> dm</w:t>
                    </w:r>
                  </w:p>
                </w:txbxContent>
              </v:textbox>
            </v:shape>
            <v:shape id="_x0000_s1043" type="#_x0000_t202" style="position:absolute;left:5424;top:6213;width:550;height:540" filled="f" stroked="f">
              <v:textbox style="mso-next-textbox:#_x0000_s1043">
                <w:txbxContent>
                  <w:p w:rsidR="00AA17DB" w:rsidRPr="00366C37" w:rsidRDefault="00AA17DB" w:rsidP="007406D8">
                    <w:pPr>
                      <w:rPr>
                        <w:color w:val="008000"/>
                        <w:sz w:val="28"/>
                        <w:szCs w:val="28"/>
                      </w:rPr>
                    </w:pPr>
                    <w:r>
                      <w:rPr>
                        <w:color w:val="008000"/>
                        <w:sz w:val="28"/>
                        <w:szCs w:val="28"/>
                      </w:rPr>
                      <w:t>x</w:t>
                    </w:r>
                  </w:p>
                </w:txbxContent>
              </v:textbox>
            </v:shape>
          </v:group>
        </w:pict>
      </w:r>
      <w:r w:rsidR="00AA17DB" w:rsidRPr="007646BC">
        <w:rPr>
          <w:rFonts w:ascii="Cambria" w:hAnsi="Cambria" w:cs="Cambria"/>
          <w:noProof/>
          <w:color w:val="FF0000"/>
          <w:sz w:val="28"/>
          <w:szCs w:val="28"/>
          <w:lang w:eastAsia="pl-PL"/>
        </w:rPr>
        <w:t xml:space="preserve">A) </w:t>
      </w:r>
      <w:r w:rsidR="00AA17DB" w:rsidRPr="007646BC">
        <w:rPr>
          <w:rFonts w:ascii="Cambria" w:hAnsi="Cambria" w:cs="Cambria"/>
          <w:noProof/>
          <w:color w:val="FF0000"/>
          <w:sz w:val="28"/>
          <w:szCs w:val="28"/>
          <w:lang w:eastAsia="pl-PL"/>
        </w:rPr>
        <w:tab/>
        <w:t xml:space="preserve">B) </w:t>
      </w:r>
      <w:r w:rsidR="00AA17DB" w:rsidRPr="007646BC">
        <w:rPr>
          <w:rFonts w:ascii="Cambria" w:hAnsi="Cambria" w:cs="Cambria"/>
          <w:noProof/>
          <w:color w:val="FF0000"/>
          <w:sz w:val="28"/>
          <w:szCs w:val="28"/>
          <w:lang w:eastAsia="pl-PL"/>
        </w:rPr>
        <w:tab/>
        <w:t>C)</w:t>
      </w:r>
    </w:p>
    <w:p w:rsidR="00AA17DB" w:rsidRDefault="005C4190" w:rsidP="00B27A6C">
      <w:pPr>
        <w:ind w:firstLine="75"/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  <w:r>
        <w:rPr>
          <w:noProof/>
          <w:lang w:eastAsia="pl-PL"/>
        </w:rPr>
        <w:pict>
          <v:group id="_x0000_s1044" style="position:absolute;left:0;text-align:left;margin-left:-27.5pt;margin-top:2.8pt;width:176pt;height:108pt;z-index:1" coordorigin="474,6753" coordsize="3520,2160"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45" type="#_x0000_t5" style="position:absolute;left:1574;top:6753;width:2420;height:1620" adj="0" fillcolor="#6f6" strokecolor="#0c0">
              <v:textbox style="mso-next-textbox:#_x0000_s1045">
                <w:txbxContent>
                  <w:p w:rsidR="00AA17DB" w:rsidRPr="00366C37" w:rsidRDefault="00AA17DB">
                    <w:pPr>
                      <w:rPr>
                        <w:color w:val="008000"/>
                        <w:sz w:val="28"/>
                        <w:szCs w:val="28"/>
                      </w:rPr>
                    </w:pPr>
                    <w:r>
                      <w:t xml:space="preserve">            </w:t>
                    </w:r>
                  </w:p>
                </w:txbxContent>
              </v:textbox>
            </v:shape>
            <v:shape id="_x0000_s1046" type="#_x0000_t202" style="position:absolute;left:2454;top:8373;width:660;height:540" filled="f" stroked="f">
              <v:textbox style="mso-next-textbox:#_x0000_s1046">
                <w:txbxContent>
                  <w:p w:rsidR="00AA17DB" w:rsidRPr="00366C37" w:rsidRDefault="00AA17DB" w:rsidP="00366C37">
                    <w:pPr>
                      <w:rPr>
                        <w:color w:val="008000"/>
                        <w:sz w:val="28"/>
                        <w:szCs w:val="28"/>
                      </w:rPr>
                    </w:pPr>
                    <w:r>
                      <w:rPr>
                        <w:color w:val="008000"/>
                        <w:sz w:val="28"/>
                        <w:szCs w:val="28"/>
                      </w:rPr>
                      <w:t>a</w:t>
                    </w:r>
                  </w:p>
                </w:txbxContent>
              </v:textbox>
            </v:shape>
            <v:shape id="_x0000_s1047" type="#_x0000_t202" style="position:absolute;left:474;top:7473;width:1440;height:540" filled="f" stroked="f">
              <v:textbox style="mso-next-textbox:#_x0000_s1047">
                <w:txbxContent>
                  <w:p w:rsidR="00AA17DB" w:rsidRPr="00366C37" w:rsidRDefault="00AA17DB" w:rsidP="007406D8">
                    <w:pPr>
                      <w:rPr>
                        <w:color w:val="008000"/>
                        <w:sz w:val="28"/>
                        <w:szCs w:val="28"/>
                      </w:rPr>
                    </w:pPr>
                    <w:r>
                      <w:rPr>
                        <w:color w:val="008000"/>
                        <w:sz w:val="28"/>
                        <w:szCs w:val="28"/>
                      </w:rPr>
                      <w:t>8,4 dm</w:t>
                    </w:r>
                  </w:p>
                </w:txbxContent>
              </v:textbox>
            </v:shape>
          </v:group>
        </w:pict>
      </w:r>
    </w:p>
    <w:p w:rsidR="00AA17DB" w:rsidRDefault="00AA17DB" w:rsidP="00B27A6C">
      <w:pPr>
        <w:ind w:firstLine="75"/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AA17DB" w:rsidRDefault="00AA17DB" w:rsidP="00B27A6C">
      <w:pPr>
        <w:ind w:firstLine="75"/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AA17DB" w:rsidRDefault="00AA17DB" w:rsidP="00652825">
      <w:pPr>
        <w:ind w:firstLine="75"/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AA17DB" w:rsidRDefault="00AA17DB" w:rsidP="00652825">
      <w:pPr>
        <w:ind w:firstLine="75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AA17DB" w:rsidRPr="00652825" w:rsidRDefault="00AA17DB" w:rsidP="00652825">
      <w:pPr>
        <w:ind w:firstLine="75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AA17DB" w:rsidRDefault="00AA17DB" w:rsidP="008E63C6">
      <w:pPr>
        <w:numPr>
          <w:ilvl w:val="0"/>
          <w:numId w:val="28"/>
        </w:numP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  <w:bookmarkStart w:id="0" w:name="_GoBack"/>
      <w:bookmarkEnd w:id="0"/>
      <w:r w:rsidRPr="00652825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Na podstawie rysunków ułóż odpowiednie równania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.</w:t>
      </w:r>
    </w:p>
    <w:p w:rsidR="00AA17DB" w:rsidRDefault="00AA17DB" w:rsidP="007019AE">
      <w:pP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AA17DB" w:rsidRDefault="00AA17DB" w:rsidP="007019AE">
      <w:pP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AA17DB" w:rsidRPr="007646BC" w:rsidRDefault="005C4190" w:rsidP="007646BC">
      <w:pPr>
        <w:tabs>
          <w:tab w:val="left" w:pos="3630"/>
          <w:tab w:val="left" w:pos="6490"/>
        </w:tabs>
        <w:ind w:firstLine="770"/>
        <w:rPr>
          <w:rFonts w:ascii="Cambria" w:hAnsi="Cambria" w:cs="Cambria"/>
          <w:noProof/>
          <w:color w:val="FF0000"/>
          <w:sz w:val="28"/>
          <w:szCs w:val="28"/>
          <w:lang w:eastAsia="pl-PL"/>
        </w:rPr>
      </w:pPr>
      <w:r>
        <w:rPr>
          <w:noProof/>
          <w:lang w:eastAsia="pl-PL"/>
        </w:rPr>
        <w:pict>
          <v:group id="_x0000_s1048" style="position:absolute;left:0;text-align:left;margin-left:-33pt;margin-top:22pt;width:198pt;height:111.55pt;z-index:4" coordorigin="474,12153" coordsize="3960,2231"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49" type="#_x0000_t19" style="position:absolute;left:1699;top:12834;width:1350;height:1749;rotation:-7487060fd" coordsize="29465,41979" adj="-4629827,7297645,7865,20379" path="wr-13735,-1221,29465,41979,15023,,,40496nfewr-13735,-1221,29465,41979,15023,,,40496l7865,20379nsxe">
              <v:path o:connectlocs="15023,0;0,40496;7865,20379"/>
            </v:shape>
            <v:shape id="_x0000_s1050" type="#_x0000_t202" style="position:absolute;left:1574;top:13413;width:660;height:540" filled="f" stroked="f">
              <v:textbox style="mso-next-textbox:#_x0000_s1050">
                <w:txbxContent>
                  <w:p w:rsidR="00AA17DB" w:rsidRPr="00E504F5" w:rsidRDefault="00AA17DB" w:rsidP="00E504F5">
                    <w:r>
                      <w:rPr>
                        <w:sz w:val="28"/>
                        <w:szCs w:val="28"/>
                      </w:rPr>
                      <w:t>β</w:t>
                    </w:r>
                  </w:p>
                </w:txbxContent>
              </v:textbox>
            </v:shape>
            <v:shape id="_x0000_s1051" type="#_x0000_t202" style="position:absolute;left:2344;top:13233;width:880;height:540" filled="f" stroked="f">
              <v:textbox style="mso-next-textbox:#_x0000_s1051">
                <w:txbxContent>
                  <w:p w:rsidR="00AA17DB" w:rsidRPr="002F4745" w:rsidRDefault="00AA17DB" w:rsidP="007646BC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125</w:t>
                    </w:r>
                    <w:r w:rsidRPr="007646BC">
                      <w:rPr>
                        <w:sz w:val="28"/>
                        <w:szCs w:val="28"/>
                        <w:vertAlign w:val="superscript"/>
                      </w:rPr>
                      <w:t>o</w:t>
                    </w:r>
                  </w:p>
                </w:txbxContent>
              </v:textbox>
            </v:shape>
            <v:line id="_x0000_s1052" style="position:absolute" from="474,13953" to="4434,13953" strokecolor="#0c0" strokeweight="1.5pt"/>
            <v:line id="_x0000_s1053" style="position:absolute" from="914,12153" to="2674,13953" strokecolor="#0c0" strokeweight="1.5pt"/>
          </v:group>
        </w:pict>
      </w:r>
      <w:r w:rsidR="00AA17DB" w:rsidRPr="007646BC">
        <w:rPr>
          <w:rFonts w:ascii="Cambria" w:hAnsi="Cambria" w:cs="Cambria"/>
          <w:noProof/>
          <w:color w:val="FF0000"/>
          <w:sz w:val="28"/>
          <w:szCs w:val="28"/>
          <w:lang w:eastAsia="pl-PL"/>
        </w:rPr>
        <w:t xml:space="preserve">A) </w:t>
      </w:r>
      <w:r w:rsidR="00AA17DB" w:rsidRPr="007646BC">
        <w:rPr>
          <w:rFonts w:ascii="Cambria" w:hAnsi="Cambria" w:cs="Cambria"/>
          <w:noProof/>
          <w:color w:val="FF0000"/>
          <w:sz w:val="28"/>
          <w:szCs w:val="28"/>
          <w:lang w:eastAsia="pl-PL"/>
        </w:rPr>
        <w:tab/>
        <w:t xml:space="preserve">B) </w:t>
      </w:r>
      <w:r w:rsidR="00AA17DB" w:rsidRPr="007646BC">
        <w:rPr>
          <w:rFonts w:ascii="Cambria" w:hAnsi="Cambria" w:cs="Cambria"/>
          <w:noProof/>
          <w:color w:val="FF0000"/>
          <w:sz w:val="28"/>
          <w:szCs w:val="28"/>
          <w:lang w:eastAsia="pl-PL"/>
        </w:rPr>
        <w:tab/>
        <w:t>C)</w:t>
      </w:r>
    </w:p>
    <w:p w:rsidR="00AA17DB" w:rsidRDefault="005C4190" w:rsidP="00652825">
      <w:pP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group id="_x0000_s1054" style="position:absolute;margin-left:280.5pt;margin-top:41.3pt;width:198pt;height:70.25pt;z-index:5" coordorigin="6414,14673" coordsize="3960,1405">
            <v:shapetype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_x0000_s1055" type="#_x0000_t7" style="position:absolute;left:6414;top:15033;width:3932;height:1045" fillcolor="#ff9" strokecolor="#fc0"/>
            <v:shape id="_x0000_s1056" type="#_x0000_t19" style="position:absolute;left:9238;top:15024;width:976;height:851;rotation:13767065fd" coordsize="21289,20423" adj="-4652690,-637781,,20423" path="wr-21600,-1177,21600,42023,7034,,21289,16772nfewr-21600,-1177,21600,42023,7034,,21289,16772l,20423nsxe">
              <v:path o:connectlocs="7034,0;21289,16772;0,20423"/>
            </v:shape>
            <v:shape id="_x0000_s1057" type="#_x0000_t202" style="position:absolute;left:9274;top:15033;width:1100;height:540" filled="f" stroked="f">
              <v:textbox style="mso-next-textbox:#_x0000_s1057">
                <w:txbxContent>
                  <w:p w:rsidR="00AA17DB" w:rsidRPr="002F4745" w:rsidRDefault="00AA17DB" w:rsidP="007646BC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γ- 30</w:t>
                    </w:r>
                    <w:r w:rsidRPr="007646BC">
                      <w:rPr>
                        <w:sz w:val="28"/>
                        <w:szCs w:val="28"/>
                        <w:vertAlign w:val="superscript"/>
                      </w:rPr>
                      <w:t>o</w:t>
                    </w:r>
                  </w:p>
                </w:txbxContent>
              </v:textbox>
            </v:shape>
            <v:shape id="_x0000_s1058" type="#_x0000_t202" style="position:absolute;left:7294;top:14853;width:660;height:540" filled="f" stroked="f">
              <v:textbox style="mso-next-textbox:#_x0000_s1058">
                <w:txbxContent>
                  <w:p w:rsidR="00AA17DB" w:rsidRPr="007646BC" w:rsidRDefault="00AA17DB" w:rsidP="007646BC">
                    <w:r>
                      <w:rPr>
                        <w:sz w:val="28"/>
                        <w:szCs w:val="28"/>
                      </w:rPr>
                      <w:t>γ</w:t>
                    </w:r>
                  </w:p>
                </w:txbxContent>
              </v:textbox>
            </v:shape>
            <v:shape id="_x0000_s1059" type="#_x0000_t19" style="position:absolute;left:6917;top:14720;width:980;height:885;rotation:7237651fd" coordsize="21390,21238" adj="-5209973,-524512,,21238" path="wr-21600,-362,21600,42838,3937,,21390,18231nfewr-21600,-362,21600,42838,3937,,21390,18231l,21238nsxe">
              <v:path o:connectlocs="3937,0;21390,18231;0,21238"/>
            </v:shape>
          </v:group>
        </w:pict>
      </w:r>
      <w:r>
        <w:rPr>
          <w:noProof/>
          <w:lang w:eastAsia="pl-PL"/>
        </w:rPr>
        <w:pict>
          <v:group id="_x0000_s1060" style="position:absolute;margin-left:82.5pt;margin-top:32.3pt;width:267pt;height:2in;z-index:6" coordorigin="2894,12513" coordsize="5340,2880">
            <v:group id="_x0000_s1061" style="position:absolute;left:2894;top:12513;width:5340;height:2880" coordorigin="2434,13053" coordsize="5340,2880">
              <v:shape id="_x0000_s1062" type="#_x0000_t5" style="position:absolute;left:2434;top:14098;width:5340;height:1440;rotation:9313390fd" adj="14622" fillcolor="#9cf" strokecolor="#36f"/>
              <v:shape id="_x0000_s1063" type="#_x0000_t19" style="position:absolute;left:5754;top:13053;width:1329;height:593;rotation:10375096fd" coordsize="21600,9678" adj="-1744557,,,9678" path="wr-21600,-11922,21600,31278,19310,,21600,9678nfewr-21600,-11922,21600,31278,19310,,21600,9678l,9678nsxe">
                <v:path o:connectlocs="19310,0;21600,9678;0,9678"/>
              </v:shape>
              <v:shape id="_x0000_s1064" type="#_x0000_t19" style="position:absolute;left:3224;top:15213;width:440;height:720"/>
              <v:shape id="_x0000_s1065" type="#_x0000_t202" style="position:absolute;left:2894;top:15393;width:660;height:540" filled="f" stroked="f">
                <v:textbox style="mso-next-textbox:#_x0000_s1065">
                  <w:txbxContent>
                    <w:p w:rsidR="00AA17DB" w:rsidRPr="002F4745" w:rsidRDefault="00AA17DB" w:rsidP="007646BC">
                      <w:pPr>
                        <w:rPr>
                          <w:sz w:val="28"/>
                          <w:szCs w:val="28"/>
                        </w:rPr>
                      </w:pPr>
                      <w:r w:rsidRPr="002F4745">
                        <w:rPr>
                          <w:sz w:val="28"/>
                          <w:szCs w:val="28"/>
                        </w:rPr>
                        <w:t>α</w:t>
                      </w:r>
                    </w:p>
                  </w:txbxContent>
                </v:textbox>
              </v:shape>
              <v:shape id="_x0000_s1066" type="#_x0000_t202" style="position:absolute;left:4214;top:15393;width:880;height:540" filled="f" stroked="f">
                <v:textbox style="mso-next-textbox:#_x0000_s1066">
                  <w:txbxContent>
                    <w:p w:rsidR="00AA17DB" w:rsidRPr="002F4745" w:rsidRDefault="00AA17DB" w:rsidP="00E504F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125</w:t>
                      </w:r>
                      <w:r w:rsidRPr="007646BC">
                        <w:rPr>
                          <w:sz w:val="28"/>
                          <w:szCs w:val="28"/>
                          <w:vertAlign w:val="superscript"/>
                        </w:rPr>
                        <w:t>o</w:t>
                      </w:r>
                    </w:p>
                  </w:txbxContent>
                </v:textbox>
              </v:shape>
              <v:shape id="_x0000_s1067" type="#_x0000_t19" style="position:absolute;left:3880;top:15381;width:1254;height:476;rotation:-2072251fd" coordsize="41234,21600" adj="-10182019,-4346,19634" path="wr-1966,,41234,43200,,12596,41234,21575nfewr-1966,,41234,43200,,12596,41234,21575l19634,21600nsxe">
                <v:path o:connectlocs="0,12596;41234,21575;19634,21600"/>
              </v:shape>
            </v:group>
            <v:shape id="_x0000_s1068" type="#_x0000_t202" style="position:absolute;left:6194;top:12693;width:660;height:540" filled="f" stroked="f">
              <v:textbox style="mso-next-textbox:#_x0000_s1068">
                <w:txbxContent>
                  <w:p w:rsidR="00AA17DB" w:rsidRPr="002F4745" w:rsidRDefault="00AA17DB">
                    <w:pPr>
                      <w:rPr>
                        <w:sz w:val="28"/>
                        <w:szCs w:val="28"/>
                      </w:rPr>
                    </w:pPr>
                    <w:r w:rsidRPr="002F4745">
                      <w:rPr>
                        <w:sz w:val="28"/>
                        <w:szCs w:val="28"/>
                      </w:rPr>
                      <w:t>α</w:t>
                    </w:r>
                  </w:p>
                </w:txbxContent>
              </v:textbox>
            </v:shape>
          </v:group>
        </w:pict>
      </w:r>
    </w:p>
    <w:sectPr w:rsidR="00AA17DB" w:rsidSect="001400E4">
      <w:headerReference w:type="default" r:id="rId8"/>
      <w:footerReference w:type="default" r:id="rId9"/>
      <w:pgSz w:w="11907" w:h="16839" w:code="9"/>
      <w:pgMar w:top="993" w:right="1134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190" w:rsidRDefault="005C4190">
      <w:pPr>
        <w:spacing w:after="0" w:line="240" w:lineRule="auto"/>
      </w:pPr>
      <w:r>
        <w:separator/>
      </w:r>
    </w:p>
  </w:endnote>
  <w:endnote w:type="continuationSeparator" w:id="0">
    <w:p w:rsidR="005C4190" w:rsidRDefault="005C4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7DB" w:rsidRDefault="005C4190">
    <w:pPr>
      <w:pStyle w:val="Stopka"/>
    </w:pPr>
    <w:r>
      <w:rPr>
        <w:noProof/>
      </w:rPr>
      <w:pict>
        <v:group id="Grupa 80" o:spid="_x0000_s2051" style="position:absolute;margin-left:495.15pt;margin-top:785.2pt;width:34.4pt;height:56.45pt;z-index:3;mso-position-horizontal-relative:margin;mso-position-vertical-relative:page" coordorigin="1743,14699" coordsize="688,112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7" o:spid="_x0000_s2052" type="#_x0000_t32" style="position:absolute;left:2111;top:15387;width:0;height:441;flip:y;visibility:visible" o:connectortype="straight" strokecolor="#7f7f7f"/>
          <v:rect id="Rectangle 78" o:spid="_x0000_s2053" style="position:absolute;left:1743;top:14699;width:688;height:688;visibility:visible;v-text-anchor:middle" filled="f" strokecolor="#7f7f7f">
            <v:textbox>
              <w:txbxContent>
                <w:p w:rsidR="00AA17DB" w:rsidRPr="00FA0416" w:rsidRDefault="00AA17DB">
                  <w:pPr>
                    <w:pStyle w:val="Stopka"/>
                    <w:jc w:val="center"/>
                    <w:rPr>
                      <w:color w:val="FFFFFF"/>
                      <w:sz w:val="16"/>
                      <w:szCs w:val="16"/>
                    </w:rPr>
                  </w:pPr>
                  <w:r w:rsidRPr="00FA0416">
                    <w:rPr>
                      <w:color w:val="FFFFFF"/>
                    </w:rPr>
                    <w:fldChar w:fldCharType="begin"/>
                  </w:r>
                  <w:r w:rsidRPr="00FA0416">
                    <w:rPr>
                      <w:color w:val="FFFFFF"/>
                    </w:rPr>
                    <w:instrText>PAGE    \* MERGEFORMAT</w:instrText>
                  </w:r>
                  <w:r w:rsidRPr="00FA0416">
                    <w:rPr>
                      <w:color w:val="FFFFFF"/>
                    </w:rPr>
                    <w:fldChar w:fldCharType="separate"/>
                  </w:r>
                  <w:r w:rsidR="008E63C6" w:rsidRPr="008E63C6">
                    <w:rPr>
                      <w:noProof/>
                      <w:color w:val="FFFFFF"/>
                      <w:sz w:val="16"/>
                      <w:szCs w:val="16"/>
                    </w:rPr>
                    <w:t>1</w:t>
                  </w:r>
                  <w:r w:rsidRPr="00FA0416">
                    <w:rPr>
                      <w:color w:val="FFFFFF"/>
                    </w:rPr>
                    <w:fldChar w:fldCharType="end"/>
                  </w:r>
                </w:p>
              </w:txbxContent>
            </v:textbox>
          </v:rect>
          <w10:wrap anchorx="margin" anchory="page"/>
        </v:group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190" w:rsidRDefault="005C4190">
      <w:pPr>
        <w:spacing w:after="0" w:line="240" w:lineRule="auto"/>
      </w:pPr>
      <w:r>
        <w:separator/>
      </w:r>
    </w:p>
  </w:footnote>
  <w:footnote w:type="continuationSeparator" w:id="0">
    <w:p w:rsidR="005C4190" w:rsidRDefault="005C41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7DB" w:rsidRDefault="005C4190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2049" type="#_x0000_t202" style="position:absolute;margin-left:548.45pt;margin-top:231.5pt;width:32.25pt;height:378.9pt;z-index:1;visibility:visible;mso-position-horizontal-relative:page;mso-position-vertical-relative:page" filled="f" fillcolor="#666" stroked="f" strokeweight=".5pt">
          <v:path arrowok="t"/>
          <v:textbox style="layout-flow:vertical;mso-layout-flow-alt:bottom-to-top">
            <w:txbxContent>
              <w:p w:rsidR="00AA17DB" w:rsidRPr="002C4363" w:rsidRDefault="00AA17DB">
                <w:pPr>
                  <w:jc w:val="center"/>
                  <w:rPr>
                    <w:color w:val="FFFFFF"/>
                  </w:rPr>
                </w:pPr>
                <w:r w:rsidRPr="00652825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Co to jest równanie?</w:t>
                </w:r>
                <w:r w:rsidRPr="00FA0416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.</w:t>
                </w:r>
                <w:r w:rsidRPr="00FA0416">
                  <w:rPr>
                    <w:color w:val="FFFFFF"/>
                  </w:rPr>
                  <w:t xml:space="preserve">  </w:t>
                </w:r>
                <w:r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AA17DB" w:rsidRPr="002C4363" w:rsidRDefault="00AA17DB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2050" style="position:absolute;margin-left:541.75pt;margin-top:0;width:53.6pt;height:841.95pt;z-index:-2;visibility:visible;mso-position-horizontal-relative:page;mso-position-vertical-relative:page;v-text-anchor:middle" fillcolor="#413253" strokecolor="#795d9b">
          <v:fill color2="#775c99" rotate="t" angle="180" colors="0 #5d417e;52429f #7b58a6;1 #7b57a8" focus="100%" type="gradient">
            <o:fill v:ext="view" type="gradientUnscaled"/>
          </v:fill>
          <v:shadow on="t" color="black" opacity="22937f" origin=",.5" offset="0,.63889mm"/>
          <v:path arrowok="t"/>
          <v:textbox>
            <w:txbxContent>
              <w:p w:rsidR="00AA17DB" w:rsidRDefault="00AA17DB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354521D"/>
    <w:multiLevelType w:val="hybridMultilevel"/>
    <w:tmpl w:val="E168D0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45D1A27"/>
    <w:multiLevelType w:val="hybridMultilevel"/>
    <w:tmpl w:val="BD469DC8"/>
    <w:lvl w:ilvl="0" w:tplc="7BC0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7030A0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7C54ED2"/>
    <w:multiLevelType w:val="hybridMultilevel"/>
    <w:tmpl w:val="91864118"/>
    <w:lvl w:ilvl="0" w:tplc="7BC0DA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F6075B"/>
    <w:multiLevelType w:val="hybridMultilevel"/>
    <w:tmpl w:val="E0DCF166"/>
    <w:lvl w:ilvl="0" w:tplc="7BC0DA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C385B"/>
    <w:multiLevelType w:val="hybridMultilevel"/>
    <w:tmpl w:val="8966A3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50D659C5"/>
    <w:multiLevelType w:val="multilevel"/>
    <w:tmpl w:val="03EE3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18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7"/>
  </w:num>
  <w:num w:numId="18">
    <w:abstractNumId w:val="16"/>
  </w:num>
  <w:num w:numId="19">
    <w:abstractNumId w:val="13"/>
  </w:num>
  <w:num w:numId="20">
    <w:abstractNumId w:val="18"/>
  </w:num>
  <w:num w:numId="21">
    <w:abstractNumId w:val="14"/>
  </w:num>
  <w:num w:numId="22">
    <w:abstractNumId w:val="5"/>
  </w:num>
  <w:num w:numId="23">
    <w:abstractNumId w:val="7"/>
  </w:num>
  <w:num w:numId="24">
    <w:abstractNumId w:val="6"/>
  </w:num>
  <w:num w:numId="25">
    <w:abstractNumId w:val="11"/>
  </w:num>
  <w:num w:numId="26">
    <w:abstractNumId w:val="8"/>
  </w:num>
  <w:num w:numId="27">
    <w:abstractNumId w:val="15"/>
  </w:num>
  <w:num w:numId="28">
    <w:abstractNumId w:val="9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4"/>
    <o:shapelayout v:ext="edit">
      <o:idmap v:ext="edit" data="2"/>
      <o:rules v:ext="edit">
        <o:r id="V:Rule1" type="connector" idref="#AutoShape 77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5FE4"/>
    <w:rsid w:val="00071C70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7CAF"/>
    <w:rsid w:val="002F4745"/>
    <w:rsid w:val="003012F8"/>
    <w:rsid w:val="00313C00"/>
    <w:rsid w:val="00313C77"/>
    <w:rsid w:val="00322D94"/>
    <w:rsid w:val="003245E6"/>
    <w:rsid w:val="00335D2A"/>
    <w:rsid w:val="003367CA"/>
    <w:rsid w:val="0034678F"/>
    <w:rsid w:val="00363955"/>
    <w:rsid w:val="0036692F"/>
    <w:rsid w:val="00366C37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51C4"/>
    <w:rsid w:val="003C2150"/>
    <w:rsid w:val="003C50D3"/>
    <w:rsid w:val="003E79E5"/>
    <w:rsid w:val="003F6AB7"/>
    <w:rsid w:val="0043523E"/>
    <w:rsid w:val="00440514"/>
    <w:rsid w:val="00445235"/>
    <w:rsid w:val="00456B46"/>
    <w:rsid w:val="00483427"/>
    <w:rsid w:val="0048674D"/>
    <w:rsid w:val="00487F14"/>
    <w:rsid w:val="00494865"/>
    <w:rsid w:val="00495CF1"/>
    <w:rsid w:val="004D3BBC"/>
    <w:rsid w:val="004E612C"/>
    <w:rsid w:val="00524E3C"/>
    <w:rsid w:val="00525657"/>
    <w:rsid w:val="00526002"/>
    <w:rsid w:val="00533D49"/>
    <w:rsid w:val="00541E77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C4190"/>
    <w:rsid w:val="005D1E81"/>
    <w:rsid w:val="005E12F5"/>
    <w:rsid w:val="005E1805"/>
    <w:rsid w:val="005E31C7"/>
    <w:rsid w:val="005E5D03"/>
    <w:rsid w:val="00602A02"/>
    <w:rsid w:val="006055F4"/>
    <w:rsid w:val="00621A99"/>
    <w:rsid w:val="006369DA"/>
    <w:rsid w:val="00637734"/>
    <w:rsid w:val="00652825"/>
    <w:rsid w:val="00656333"/>
    <w:rsid w:val="0066326B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019AE"/>
    <w:rsid w:val="00710464"/>
    <w:rsid w:val="007137D8"/>
    <w:rsid w:val="0072290E"/>
    <w:rsid w:val="00723E7A"/>
    <w:rsid w:val="007404D3"/>
    <w:rsid w:val="007406D8"/>
    <w:rsid w:val="00744622"/>
    <w:rsid w:val="007646BC"/>
    <w:rsid w:val="00784236"/>
    <w:rsid w:val="00786B2F"/>
    <w:rsid w:val="007A1EF6"/>
    <w:rsid w:val="007A5143"/>
    <w:rsid w:val="007B4978"/>
    <w:rsid w:val="007D0166"/>
    <w:rsid w:val="007F6E27"/>
    <w:rsid w:val="007F7E19"/>
    <w:rsid w:val="00815B14"/>
    <w:rsid w:val="00822FD0"/>
    <w:rsid w:val="00843353"/>
    <w:rsid w:val="00850ED2"/>
    <w:rsid w:val="008647E8"/>
    <w:rsid w:val="0086594A"/>
    <w:rsid w:val="0087262D"/>
    <w:rsid w:val="00875826"/>
    <w:rsid w:val="00886633"/>
    <w:rsid w:val="008A2553"/>
    <w:rsid w:val="008A7D0B"/>
    <w:rsid w:val="008C3BDB"/>
    <w:rsid w:val="008D3515"/>
    <w:rsid w:val="008E0E29"/>
    <w:rsid w:val="008E3144"/>
    <w:rsid w:val="008E63C6"/>
    <w:rsid w:val="008F2AF5"/>
    <w:rsid w:val="008F7EA5"/>
    <w:rsid w:val="00911D3A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862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A17DB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27A6C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25310"/>
    <w:rsid w:val="00C34D7F"/>
    <w:rsid w:val="00C4260D"/>
    <w:rsid w:val="00C56F1F"/>
    <w:rsid w:val="00C73231"/>
    <w:rsid w:val="00C73DB8"/>
    <w:rsid w:val="00C75285"/>
    <w:rsid w:val="00C86A10"/>
    <w:rsid w:val="00CA60E8"/>
    <w:rsid w:val="00CB6A6A"/>
    <w:rsid w:val="00CC4027"/>
    <w:rsid w:val="00CD4929"/>
    <w:rsid w:val="00CD6123"/>
    <w:rsid w:val="00CE577E"/>
    <w:rsid w:val="00D00048"/>
    <w:rsid w:val="00D21E13"/>
    <w:rsid w:val="00D237C0"/>
    <w:rsid w:val="00D24FA6"/>
    <w:rsid w:val="00D31626"/>
    <w:rsid w:val="00D32477"/>
    <w:rsid w:val="00D3383F"/>
    <w:rsid w:val="00D36EC9"/>
    <w:rsid w:val="00D464CB"/>
    <w:rsid w:val="00D469F5"/>
    <w:rsid w:val="00D61106"/>
    <w:rsid w:val="00D623FB"/>
    <w:rsid w:val="00D62D67"/>
    <w:rsid w:val="00D6553D"/>
    <w:rsid w:val="00D75403"/>
    <w:rsid w:val="00D7577B"/>
    <w:rsid w:val="00D90B1D"/>
    <w:rsid w:val="00DA1DCA"/>
    <w:rsid w:val="00DB718D"/>
    <w:rsid w:val="00DC28F1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504F5"/>
    <w:rsid w:val="00E6075E"/>
    <w:rsid w:val="00EC015C"/>
    <w:rsid w:val="00EC4C37"/>
    <w:rsid w:val="00EC6BF1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5C84"/>
    <w:rsid w:val="00F93220"/>
    <w:rsid w:val="00FA0416"/>
    <w:rsid w:val="00FA3D50"/>
    <w:rsid w:val="00FC3E79"/>
    <w:rsid w:val="00FC485E"/>
    <w:rsid w:val="00FE0AA4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  <o:rules v:ext="edit">
        <o:r id="V:Rule1" type="arc" idref="#_x0000_s1049"/>
        <o:r id="V:Rule2" type="arc" idref="#_x0000_s1056"/>
        <o:r id="V:Rule3" type="arc" idref="#_x0000_s1059"/>
        <o:r id="V:Rule4" type="arc" idref="#_x0000_s1063"/>
        <o:r id="V:Rule5" type="arc" idref="#_x0000_s1064"/>
        <o:r id="V:Rule6" type="arc" idref="#_x0000_s106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79E5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E79E5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E79E5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79E5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E79E5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E79E5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E79E5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E79E5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E79E5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3E79E5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3E79E5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3E79E5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3E79E5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3E79E5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3E79E5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3E79E5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3E79E5"/>
    <w:rPr>
      <w:b/>
      <w:bCs/>
    </w:rPr>
  </w:style>
  <w:style w:type="character" w:styleId="Uwydatnienie">
    <w:name w:val="Emphasis"/>
    <w:uiPriority w:val="99"/>
    <w:qFormat/>
    <w:rsid w:val="003E79E5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3E79E5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3E79E5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3E79E5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3E79E5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3E79E5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3E79E5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3E79E5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3E79E5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3E79E5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3E79E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3E79E5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3E79E5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E79E5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3E79E5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3E79E5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3E79E5"/>
    <w:rPr>
      <w:rFonts w:cs="Calibri"/>
      <w:sz w:val="22"/>
      <w:szCs w:val="22"/>
    </w:rPr>
  </w:style>
  <w:style w:type="paragraph" w:styleId="Tekstblokowy">
    <w:name w:val="Block Text"/>
    <w:aliases w:val="Cytat blokowy"/>
    <w:basedOn w:val="Normalny"/>
    <w:uiPriority w:val="99"/>
    <w:rsid w:val="003E79E5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3E79E5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3E79E5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3E79E5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3E79E5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3E79E5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3E79E5"/>
    <w:rPr>
      <w:color w:val="000000"/>
      <w:u w:val="single"/>
    </w:rPr>
  </w:style>
  <w:style w:type="character" w:styleId="Tytuksiki">
    <w:name w:val="Book Title"/>
    <w:uiPriority w:val="99"/>
    <w:qFormat/>
    <w:rsid w:val="003E79E5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3E79E5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3E79E5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3E79E5"/>
    <w:rPr>
      <w:i/>
      <w:iCs/>
      <w:color w:val="000000"/>
    </w:rPr>
  </w:style>
  <w:style w:type="character" w:styleId="Odwoaniedelikatne">
    <w:name w:val="Subtle Reference"/>
    <w:uiPriority w:val="99"/>
    <w:qFormat/>
    <w:rsid w:val="003E79E5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3E79E5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3E79E5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3E79E5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3E79E5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3E79E5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3E79E5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3E79E5"/>
    <w:rPr>
      <w:color w:val="000000"/>
      <w:sz w:val="20"/>
      <w:szCs w:val="20"/>
    </w:rPr>
  </w:style>
  <w:style w:type="character" w:styleId="Tekstzastpczy">
    <w:name w:val="Placeholder Text"/>
    <w:uiPriority w:val="99"/>
    <w:rsid w:val="003E79E5"/>
    <w:rPr>
      <w:color w:val="808080"/>
    </w:rPr>
  </w:style>
  <w:style w:type="paragraph" w:styleId="Podpis">
    <w:name w:val="Signature"/>
    <w:basedOn w:val="Normalny"/>
    <w:link w:val="PodpisZnak"/>
    <w:uiPriority w:val="99"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3E79E5"/>
    <w:rPr>
      <w:color w:val="000000"/>
      <w:sz w:val="20"/>
      <w:szCs w:val="20"/>
    </w:rPr>
  </w:style>
  <w:style w:type="table" w:customStyle="1" w:styleId="Styl6">
    <w:name w:val="Styl 6"/>
    <w:uiPriority w:val="99"/>
    <w:rsid w:val="003E79E5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3E79E5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link w:val="Bezodstpw"/>
    <w:uiPriority w:val="99"/>
    <w:rsid w:val="003E79E5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3E79E5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E79E5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3E79E5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3E79E5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276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2760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55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UDT</Company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Równanie, niewiadoma, rysunek, zapis</cp:keywords>
  <cp:lastModifiedBy>Ania</cp:lastModifiedBy>
  <cp:revision>8</cp:revision>
  <cp:lastPrinted>2013-08-27T22:16:00Z</cp:lastPrinted>
  <dcterms:created xsi:type="dcterms:W3CDTF">2013-08-22T13:23:00Z</dcterms:created>
  <dcterms:modified xsi:type="dcterms:W3CDTF">2013-08-27T22:17:00Z</dcterms:modified>
</cp:coreProperties>
</file>